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6842359" name="7f7dd5f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1595637" name="7f7dd5f0-d1be-11f0-870b-5fcb9461745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21517273" name="9765d4b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4932800" name="9765d4b0-d1be-11f0-870b-5fcb9461745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67046585" name="a812531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2763800" name="a8125310-d1be-11f0-870b-5fcb9461745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67904655" name="b5b64c6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04300946" name="b5b64c60-d1be-11f0-870b-5fcb9461745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Schwerzimattstrasse 55, 8912 Obfelden</w:t>
          </w:r>
        </w:p>
        <w:p>
          <w:pPr>
            <w:spacing w:before="0" w:after="0"/>
          </w:pPr>
          <w:r>
            <w:t>617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